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1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食品质量与安全(联合办学)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食品241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71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营养、健康与疾病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(400456—001)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食品生物化学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张正光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大学化学Ⅰ-part2（分析）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(041890—001)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苏华/李瑶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大学化学Ⅰ-part2（分析）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(041890—001)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程芳芳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概率论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杨文国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袁天杰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韩云宾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营养、健康与疾病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(400456—001)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食品生物化学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张正光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大学化学Ⅰ-part2（分析）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(041890—001)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苏华/李瑶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大学化学Ⅰ-part2（分析）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(041890—001)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程芳芳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概率论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杨文国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袁天杰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韩云宾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学术英语III 学术语言与学习技巧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(400468—005)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杨胜婷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学术英语III 学术语言与学习技巧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(400468—007)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Bezuidenhout Jeffrey Morgan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食品生物化学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张正光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大学化学Ⅰ-part2（分析）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(041890—001)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苏华/李瑶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大学化学Ⅰ-part2（分析）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(041890—001)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程芳芳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学术英语III 学术语言与学习技巧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(400468—005)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Bezuidenhout Jeffrey Morgan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学术英语III 学术语言与学习技巧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(400468—007)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杨胜婷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学术英语III 学术语言与学习技巧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(400468—005)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杨昕澄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学术英语III 学术语言与学习技巧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(400468—007)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张舒涵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线性代数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张寒苏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周肸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(020412—001)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杨萌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线性代数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张寒苏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周肸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(020412—001)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杨萌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高建芝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刘芳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280124—016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体育Ⅲ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